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A55" w:rsidRDefault="005A0A55">
      <w:pPr>
        <w:autoSpaceDE w:val="0"/>
        <w:autoSpaceDN w:val="0"/>
        <w:spacing w:after="78" w:line="220" w:lineRule="exact"/>
      </w:pPr>
    </w:p>
    <w:p w:rsidR="005A0A55" w:rsidRPr="00711350" w:rsidRDefault="00711350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A0A55" w:rsidRPr="00711350" w:rsidRDefault="00711350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5A0A55" w:rsidRPr="00711350" w:rsidRDefault="00711350">
      <w:pPr>
        <w:autoSpaceDE w:val="0"/>
        <w:autoSpaceDN w:val="0"/>
        <w:spacing w:before="670" w:after="0" w:line="230" w:lineRule="auto"/>
        <w:ind w:left="834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образование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Беляевского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Оренбургской области</w:t>
      </w:r>
    </w:p>
    <w:p w:rsidR="005A0A55" w:rsidRPr="00711350" w:rsidRDefault="00711350">
      <w:pPr>
        <w:autoSpaceDE w:val="0"/>
        <w:autoSpaceDN w:val="0"/>
        <w:spacing w:before="670" w:after="0" w:line="230" w:lineRule="auto"/>
        <w:ind w:right="3514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5A0A55" w:rsidRPr="00711350" w:rsidRDefault="00711350">
      <w:pPr>
        <w:autoSpaceDE w:val="0"/>
        <w:autoSpaceDN w:val="0"/>
        <w:spacing w:before="1436" w:after="0" w:line="230" w:lineRule="auto"/>
        <w:ind w:right="2014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5A0A55" w:rsidRPr="00711350" w:rsidRDefault="00711350">
      <w:pPr>
        <w:autoSpaceDE w:val="0"/>
        <w:autoSpaceDN w:val="0"/>
        <w:spacing w:after="0" w:line="230" w:lineRule="auto"/>
        <w:ind w:right="2460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5A0A55" w:rsidRPr="00711350" w:rsidRDefault="00711350">
      <w:pPr>
        <w:autoSpaceDE w:val="0"/>
        <w:autoSpaceDN w:val="0"/>
        <w:spacing w:before="182" w:after="0" w:line="230" w:lineRule="auto"/>
        <w:ind w:right="60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Юлия</w:t>
      </w:r>
    </w:p>
    <w:p w:rsidR="005A0A55" w:rsidRPr="00711350" w:rsidRDefault="00711350">
      <w:pPr>
        <w:autoSpaceDE w:val="0"/>
        <w:autoSpaceDN w:val="0"/>
        <w:spacing w:after="0" w:line="230" w:lineRule="auto"/>
        <w:ind w:right="1978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Владимировна</w:t>
      </w:r>
    </w:p>
    <w:p w:rsidR="005A0A55" w:rsidRPr="00711350" w:rsidRDefault="00711350">
      <w:pPr>
        <w:autoSpaceDE w:val="0"/>
        <w:autoSpaceDN w:val="0"/>
        <w:spacing w:before="182" w:after="0" w:line="230" w:lineRule="auto"/>
        <w:ind w:right="2032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№81\1</w:t>
      </w:r>
    </w:p>
    <w:p w:rsidR="005A0A55" w:rsidRPr="00711350" w:rsidRDefault="00711350">
      <w:pPr>
        <w:autoSpaceDE w:val="0"/>
        <w:autoSpaceDN w:val="0"/>
        <w:spacing w:before="182" w:after="0" w:line="230" w:lineRule="auto"/>
        <w:ind w:right="1692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"01" </w:t>
      </w:r>
      <w:proofErr w:type="gramStart"/>
      <w:r w:rsidRPr="0071135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09  2022</w:t>
      </w:r>
      <w:proofErr w:type="gramEnd"/>
      <w:r w:rsidRPr="0071135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5A0A55" w:rsidRPr="00711350" w:rsidRDefault="00711350">
      <w:pPr>
        <w:autoSpaceDE w:val="0"/>
        <w:autoSpaceDN w:val="0"/>
        <w:spacing w:before="1038" w:after="0" w:line="230" w:lineRule="auto"/>
        <w:ind w:right="3650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5A0A55" w:rsidRPr="00711350" w:rsidRDefault="00711350">
      <w:pPr>
        <w:autoSpaceDE w:val="0"/>
        <w:autoSpaceDN w:val="0"/>
        <w:spacing w:before="70" w:after="0" w:line="230" w:lineRule="auto"/>
        <w:ind w:right="4422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5146622)</w:t>
      </w:r>
    </w:p>
    <w:p w:rsidR="005A0A55" w:rsidRPr="00711350" w:rsidRDefault="00711350">
      <w:pPr>
        <w:autoSpaceDE w:val="0"/>
        <w:autoSpaceDN w:val="0"/>
        <w:spacing w:before="166" w:after="0" w:line="230" w:lineRule="auto"/>
        <w:ind w:right="4022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5A0A55" w:rsidRPr="00711350" w:rsidRDefault="00711350">
      <w:pPr>
        <w:autoSpaceDE w:val="0"/>
        <w:autoSpaceDN w:val="0"/>
        <w:spacing w:before="70" w:after="0" w:line="230" w:lineRule="auto"/>
        <w:ind w:right="4468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«Музыка»</w:t>
      </w:r>
    </w:p>
    <w:p w:rsidR="005A0A55" w:rsidRPr="00711350" w:rsidRDefault="0071135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для 7 класса основного общего образования</w:t>
      </w:r>
    </w:p>
    <w:p w:rsidR="005A0A55" w:rsidRPr="00711350" w:rsidRDefault="00711350">
      <w:pPr>
        <w:autoSpaceDE w:val="0"/>
        <w:autoSpaceDN w:val="0"/>
        <w:spacing w:before="70" w:after="0" w:line="230" w:lineRule="auto"/>
        <w:ind w:right="3620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5A0A55" w:rsidRPr="00711350" w:rsidRDefault="00711350">
      <w:pPr>
        <w:autoSpaceDE w:val="0"/>
        <w:autoSpaceDN w:val="0"/>
        <w:spacing w:before="2112" w:after="0" w:line="230" w:lineRule="auto"/>
        <w:ind w:right="26"/>
        <w:jc w:val="right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Составитель: Ломакина Наталья Михайловна</w:t>
      </w:r>
    </w:p>
    <w:p w:rsidR="005A0A55" w:rsidRDefault="0071135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учитель музыки</w:t>
      </w:r>
    </w:p>
    <w:p w:rsidR="00711350" w:rsidRDefault="0071135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11350" w:rsidRDefault="0071135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11350" w:rsidRDefault="0071135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11350" w:rsidRDefault="0071135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11350" w:rsidRDefault="00711350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11350" w:rsidRPr="002240BA" w:rsidRDefault="00711350" w:rsidP="00711350">
      <w:pPr>
        <w:autoSpaceDE w:val="0"/>
        <w:autoSpaceDN w:val="0"/>
        <w:spacing w:after="0" w:line="230" w:lineRule="auto"/>
        <w:ind w:right="2370"/>
        <w:jc w:val="right"/>
        <w:rPr>
          <w:lang w:val="ru-RU"/>
        </w:rPr>
      </w:pPr>
      <w:proofErr w:type="spellStart"/>
      <w:r w:rsidRPr="002240BA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2240BA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район, село Крючковка 2022</w:t>
      </w:r>
    </w:p>
    <w:p w:rsidR="00711350" w:rsidRPr="00711350" w:rsidRDefault="00711350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</w:p>
    <w:p w:rsidR="005A0A55" w:rsidRPr="00711350" w:rsidRDefault="005A0A55">
      <w:pPr>
        <w:rPr>
          <w:lang w:val="ru-RU"/>
        </w:rPr>
      </w:pPr>
    </w:p>
    <w:p w:rsidR="00711350" w:rsidRDefault="00711350">
      <w:pPr>
        <w:rPr>
          <w:lang w:val="ru-RU"/>
        </w:rPr>
      </w:pPr>
    </w:p>
    <w:p w:rsidR="005A0A55" w:rsidRPr="00711350" w:rsidRDefault="005A0A55">
      <w:pPr>
        <w:autoSpaceDE w:val="0"/>
        <w:autoSpaceDN w:val="0"/>
        <w:spacing w:after="78" w:line="220" w:lineRule="exact"/>
        <w:rPr>
          <w:lang w:val="ru-RU"/>
        </w:rPr>
      </w:pPr>
    </w:p>
    <w:p w:rsidR="005A0A55" w:rsidRPr="00711350" w:rsidRDefault="00711350">
      <w:pPr>
        <w:autoSpaceDE w:val="0"/>
        <w:autoSpaceDN w:val="0"/>
        <w:spacing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A0A55" w:rsidRPr="00711350" w:rsidRDefault="00711350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7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5A0A55" w:rsidRPr="00711350" w:rsidRDefault="00711350">
      <w:pPr>
        <w:autoSpaceDE w:val="0"/>
        <w:autoSpaceDN w:val="0"/>
        <w:spacing w:before="262"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5A0A55" w:rsidRPr="00711350" w:rsidRDefault="00711350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вовлечённости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Эта особенность открывает уникальный потенциал для развития внутреннего мира человека,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5A0A55" w:rsidRPr="00711350" w:rsidRDefault="00711350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A0A55" w:rsidRPr="00711350" w:rsidRDefault="0071135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5A0A55" w:rsidRPr="00711350" w:rsidRDefault="00711350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5A0A55" w:rsidRPr="00711350" w:rsidRDefault="0071135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эмоционального интеллекта, способствует самореализации и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5A0A55" w:rsidRPr="00711350" w:rsidRDefault="0071135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5A0A55" w:rsidRPr="00711350" w:rsidRDefault="00711350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5A0A55" w:rsidRPr="00711350" w:rsidRDefault="0071135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66" w:line="220" w:lineRule="exact"/>
        <w:rPr>
          <w:lang w:val="ru-RU"/>
        </w:rPr>
      </w:pPr>
    </w:p>
    <w:p w:rsidR="005A0A55" w:rsidRPr="00711350" w:rsidRDefault="00711350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5A0A55" w:rsidRPr="00711350" w:rsidRDefault="00711350">
      <w:pPr>
        <w:autoSpaceDE w:val="0"/>
        <w:autoSpaceDN w:val="0"/>
        <w:spacing w:before="190" w:after="0"/>
        <w:ind w:left="42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5A0A55" w:rsidRPr="00711350" w:rsidRDefault="00711350">
      <w:pPr>
        <w:autoSpaceDE w:val="0"/>
        <w:autoSpaceDN w:val="0"/>
        <w:spacing w:before="324"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5A0A55" w:rsidRPr="00711350" w:rsidRDefault="00711350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711350">
        <w:rPr>
          <w:lang w:val="ru-RU"/>
        </w:rPr>
        <w:br/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5A0A55" w:rsidRPr="00711350" w:rsidRDefault="0071135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2" w:after="0" w:line="271" w:lineRule="auto"/>
        <w:ind w:right="432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1.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5A0A55" w:rsidRPr="00711350" w:rsidRDefault="0071135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5A0A55" w:rsidRPr="00711350" w:rsidRDefault="0071135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5A0A55" w:rsidRPr="00711350" w:rsidRDefault="0071135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восприятия музыки;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66" w:line="220" w:lineRule="exact"/>
        <w:rPr>
          <w:lang w:val="ru-RU"/>
        </w:rPr>
      </w:pPr>
    </w:p>
    <w:p w:rsidR="005A0A55" w:rsidRPr="00711350" w:rsidRDefault="0071135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5A0A55" w:rsidRPr="00711350" w:rsidRDefault="00711350">
      <w:pPr>
        <w:autoSpaceDE w:val="0"/>
        <w:autoSpaceDN w:val="0"/>
        <w:spacing w:before="70" w:after="0"/>
        <w:ind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6.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5A0A55" w:rsidRPr="00711350" w:rsidRDefault="0071135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5A0A55" w:rsidRPr="00711350" w:rsidRDefault="00711350">
      <w:pPr>
        <w:autoSpaceDE w:val="0"/>
        <w:autoSpaceDN w:val="0"/>
        <w:spacing w:before="264"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5A0A55" w:rsidRPr="00711350" w:rsidRDefault="00711350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5A0A55" w:rsidRPr="00711350" w:rsidRDefault="0071135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7 классе составляет 34 часа (не менее 1 часа в неделю).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86" w:right="690" w:bottom="96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78" w:line="220" w:lineRule="exact"/>
        <w:rPr>
          <w:lang w:val="ru-RU"/>
        </w:rPr>
      </w:pPr>
    </w:p>
    <w:p w:rsidR="005A0A55" w:rsidRPr="00711350" w:rsidRDefault="00711350">
      <w:pPr>
        <w:autoSpaceDE w:val="0"/>
        <w:autoSpaceDN w:val="0"/>
        <w:spacing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346" w:after="0"/>
        <w:ind w:right="432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МОЕГО КРАЯ</w:t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Семейный фольклор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Фольклорные жанры, связанные с жизнью человека: свадебный обряд, рекрутские песни, плачи-причитания.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711350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«НАРОДНОЕ МУЗЫКАЛЬНОЕ ТВОРЧЕСТВО РОССИИ»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в творчестве профессиональных композиторов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5A0A55" w:rsidRPr="00711350" w:rsidRDefault="00711350">
      <w:pPr>
        <w:autoSpaceDE w:val="0"/>
        <w:autoSpaceDN w:val="0"/>
        <w:spacing w:before="192" w:after="0" w:line="271" w:lineRule="auto"/>
        <w:ind w:left="180" w:right="3168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«ЖАНРЫ МУЗЫКАЛЬНОГО ИСКУССТВА»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Симфоническая музыка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Одночастные симфонические жанры (увертюра, картина). Симфония.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1" w:lineRule="auto"/>
        <w:ind w:right="576"/>
        <w:rPr>
          <w:lang w:val="ru-RU"/>
        </w:rPr>
      </w:pPr>
      <w:r w:rsidRPr="00711350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«РУССКАЯ КЛАССИЧЕСКАЯ МУЗЫКА»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История страны и народа в музыке русских композиторов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С.С.Прокофьева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Г.В.Свиридова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</w:t>
      </w:r>
    </w:p>
    <w:p w:rsidR="005A0A55" w:rsidRPr="00711350" w:rsidRDefault="00711350"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 НАРОДОВ МИРА»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фольклор народов Азии и Африки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Африканская музыка — стихия ритма.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Интонационно-ладовая основа музыки стран Азии, уникальные традиции, музыкальные инструменты. Представления о роли музыки в жизни людей.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11350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«ЕВРОПЕЙСКАЯ КЛАССИЧЕСКАЯ МУЗЫКА»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Музыкант и публика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Кумиры публики (на примере творчества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В.А.Моцарта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Н.Паганини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Ф.Листа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1" w:lineRule="auto"/>
        <w:ind w:right="576"/>
        <w:rPr>
          <w:lang w:val="ru-RU"/>
        </w:rPr>
      </w:pPr>
      <w:r w:rsidRPr="00711350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«ИСТОКИ И ОБРАЗЫ РУССКОЙ И ЕВРОПЕЙСКОЙ ДУХОВНОЙ МУЗЫКИ»</w:t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жанры богослужения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/>
        <w:ind w:right="1152"/>
        <w:rPr>
          <w:lang w:val="ru-RU"/>
        </w:rPr>
      </w:pPr>
      <w:r w:rsidRPr="00711350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«СВЯЗЬ МУЗЫКИ С ДРУГИМИ ВИДАМИ ИСКУССТВА»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театр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к драматическому спектаклю (на примере творчества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Э.Грига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, Л.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ван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Бетховена,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А.Г.Шнитке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Д.Д.Шостаковича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</w:p>
    <w:p w:rsidR="005A0A55" w:rsidRPr="00711350" w:rsidRDefault="0071135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Единство музыки, драматургии, сценической живописи, хореографии.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11350">
        <w:rPr>
          <w:lang w:val="ru-RU"/>
        </w:rPr>
        <w:tab/>
      </w:r>
      <w:r>
        <w:rPr>
          <w:rFonts w:ascii="Times New Roman" w:eastAsia="Times New Roman" w:hAnsi="Times New Roman"/>
          <w:b/>
          <w:color w:val="0F0F50"/>
          <w:sz w:val="24"/>
        </w:rPr>
        <w:t>M</w:t>
      </w:r>
      <w:proofErr w:type="spellStart"/>
      <w:r w:rsidRPr="00711350">
        <w:rPr>
          <w:rFonts w:ascii="Times New Roman" w:eastAsia="Times New Roman" w:hAnsi="Times New Roman"/>
          <w:b/>
          <w:color w:val="0F0F50"/>
          <w:sz w:val="24"/>
          <w:lang w:val="ru-RU"/>
        </w:rPr>
        <w:t>одуль</w:t>
      </w:r>
      <w:proofErr w:type="spellEnd"/>
      <w:r w:rsidRPr="00711350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 «СОВРЕМЕННАЯ МУЗЫКА: ОСНОВНЫЕ ЖАНРЫ И НАПРАВЛЕНИЯ»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Мюзикл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жанра. Классика жанра — мюзиклы середины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 (на примере творчества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Ф.Лоу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Р.Роджерса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Э.Л.Уэббера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</w:p>
    <w:p w:rsidR="005A0A55" w:rsidRPr="00711350" w:rsidRDefault="0071135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Современные постановки в жанре мюзикла на российской сцене.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98" w:right="650" w:bottom="4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78" w:line="220" w:lineRule="exact"/>
        <w:rPr>
          <w:lang w:val="ru-RU"/>
        </w:rPr>
      </w:pPr>
    </w:p>
    <w:p w:rsidR="005A0A55" w:rsidRPr="00711350" w:rsidRDefault="00711350">
      <w:pPr>
        <w:autoSpaceDE w:val="0"/>
        <w:autoSpaceDN w:val="0"/>
        <w:spacing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5A0A55" w:rsidRPr="00711350" w:rsidRDefault="00711350">
      <w:pPr>
        <w:autoSpaceDE w:val="0"/>
        <w:autoSpaceDN w:val="0"/>
        <w:spacing w:before="262"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основного общего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5A0A55" w:rsidRPr="00711350" w:rsidRDefault="00711350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71135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5A0A55" w:rsidRPr="00711350" w:rsidRDefault="00711350">
      <w:pPr>
        <w:autoSpaceDE w:val="0"/>
        <w:autoSpaceDN w:val="0"/>
        <w:spacing w:before="262"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711350">
        <w:rPr>
          <w:lang w:val="ru-RU"/>
        </w:rPr>
        <w:tab/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78" w:line="220" w:lineRule="exact"/>
        <w:rPr>
          <w:lang w:val="ru-RU"/>
        </w:rPr>
      </w:pPr>
    </w:p>
    <w:p w:rsidR="005A0A55" w:rsidRPr="00711350" w:rsidRDefault="0071135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78" w:line="220" w:lineRule="exact"/>
        <w:rPr>
          <w:lang w:val="ru-RU"/>
        </w:rPr>
      </w:pPr>
    </w:p>
    <w:p w:rsidR="005A0A55" w:rsidRPr="00711350" w:rsidRDefault="00711350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A0A55" w:rsidRPr="00711350" w:rsidRDefault="00711350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5A0A55" w:rsidRPr="00711350" w:rsidRDefault="00711350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5A0A55" w:rsidRPr="00711350" w:rsidRDefault="00711350">
      <w:pPr>
        <w:autoSpaceDE w:val="0"/>
        <w:autoSpaceDN w:val="0"/>
        <w:spacing w:before="70" w:after="0"/>
        <w:ind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5A0A55" w:rsidRPr="00711350" w:rsidRDefault="00711350">
      <w:pPr>
        <w:autoSpaceDE w:val="0"/>
        <w:autoSpaceDN w:val="0"/>
        <w:spacing w:before="262"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A0A55" w:rsidRPr="00711350" w:rsidRDefault="00711350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характеризуют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5A0A55" w:rsidRPr="00711350" w:rsidRDefault="0071135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5A0A55" w:rsidRPr="00711350" w:rsidRDefault="00711350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66" w:line="220" w:lineRule="exact"/>
        <w:rPr>
          <w:lang w:val="ru-RU"/>
        </w:rPr>
      </w:pPr>
    </w:p>
    <w:p w:rsidR="005A0A55" w:rsidRPr="00711350" w:rsidRDefault="0071135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связь музыки и жизни человека, всего человечества, могут рассуждать на эту тему;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творчества народных и профессиональных музыкантов, творческих коллективов своего края;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«Народное музыкальное творчество России»: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3" w:lineRule="auto"/>
        <w:ind w:right="432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музыкальный образ и выразительные средства, использованные композитором,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66" w:line="220" w:lineRule="exact"/>
        <w:rPr>
          <w:lang w:val="ru-RU"/>
        </w:rPr>
      </w:pPr>
    </w:p>
    <w:p w:rsidR="005A0A55" w:rsidRPr="00711350" w:rsidRDefault="00711350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развития и форму строения музыкального произведения;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A0A55" w:rsidRPr="00711350" w:rsidRDefault="00711350">
      <w:pPr>
        <w:autoSpaceDE w:val="0"/>
        <w:autoSpaceDN w:val="0"/>
        <w:spacing w:before="192" w:after="0"/>
        <w:ind w:left="180" w:right="576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«Образы русской и европейской духовной музыки»: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сочинений духовной музыки, называть их автора.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музыка: основные жанры и направления»: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характеризовать стили, направления и жанры современной музыки;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 в разных видах деятельности.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«Связь музыки с другими видами искусства»: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стилевые и жанровые параллели между музыкой и другими видами искусств; </w:t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5A0A55" w:rsidRPr="00711350" w:rsidRDefault="00711350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«Жанры музыкального искусства»: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 и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т..д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.), знать их разновидности, приводить примеры;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круге образов и средствах их воплощения, типичных для данного жанра; </w:t>
      </w:r>
      <w:r w:rsidRPr="00711350">
        <w:rPr>
          <w:lang w:val="ru-RU"/>
        </w:rPr>
        <w:br/>
      </w:r>
      <w:r w:rsidRPr="00711350">
        <w:rPr>
          <w:lang w:val="ru-RU"/>
        </w:rPr>
        <w:tab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86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64" w:line="220" w:lineRule="exact"/>
        <w:rPr>
          <w:lang w:val="ru-RU"/>
        </w:rPr>
      </w:pPr>
    </w:p>
    <w:p w:rsidR="005A0A55" w:rsidRDefault="0071135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1910"/>
        <w:gridCol w:w="996"/>
        <w:gridCol w:w="1274"/>
        <w:gridCol w:w="3674"/>
        <w:gridCol w:w="828"/>
        <w:gridCol w:w="2134"/>
      </w:tblGrid>
      <w:tr w:rsidR="00711350" w:rsidTr="00711350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47" w:lineRule="auto"/>
              <w:ind w:left="72" w:right="300"/>
              <w:jc w:val="both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3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711350" w:rsidTr="00711350">
        <w:trPr>
          <w:trHeight w:hRule="exact" w:val="576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50" w:rsidRDefault="00711350"/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50" w:rsidRDefault="0071135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3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50" w:rsidRDefault="00711350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50" w:rsidRDefault="00711350"/>
        </w:tc>
        <w:tc>
          <w:tcPr>
            <w:tcW w:w="2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50" w:rsidRDefault="00711350"/>
        </w:tc>
      </w:tr>
      <w:tr w:rsidR="005A0A55" w:rsidTr="00711350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711350" w:rsidTr="00711350">
        <w:trPr>
          <w:trHeight w:hRule="exact" w:val="2462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45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Семейный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Казачья колыбельная.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"Как во чарочке, во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серебряной",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"Перевешу млада хмелю".</w:t>
            </w:r>
          </w:p>
          <w:p w:rsidR="00711350" w:rsidRPr="00711350" w:rsidRDefault="00711350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"Вдоль по улице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метелица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метёт", "Ах ты, душечка".</w:t>
            </w:r>
          </w:p>
          <w:p w:rsidR="00711350" w:rsidRPr="00711350" w:rsidRDefault="00711350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"Матушка, что во поле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пыльно?" "Полюбила я на печаль свою".</w:t>
            </w:r>
          </w:p>
          <w:p w:rsidR="00711350" w:rsidRDefault="00711350">
            <w:pPr>
              <w:autoSpaceDE w:val="0"/>
              <w:autoSpaceDN w:val="0"/>
              <w:spacing w:before="20" w:after="0" w:line="245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Доволенские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частушки</w:t>
            </w:r>
            <w:proofErr w:type="spellEnd"/>
          </w:p>
        </w:tc>
        <w:tc>
          <w:tcPr>
            <w:tcW w:w="9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РНП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"Отдавали </w:t>
            </w:r>
            <w:r w:rsidRPr="00711350">
              <w:rPr>
                <w:lang w:val="ru-RU"/>
              </w:rPr>
              <w:br/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молоду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"Возле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речки, возле моста".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РНП "Возле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речки, возле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моста" (игра на ложках)</w:t>
            </w:r>
          </w:p>
        </w:tc>
        <w:tc>
          <w:tcPr>
            <w:tcW w:w="36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фольклорными жанрами семейного цикла. Изучение особенностей их исполнения и звучания. Определение на слух жанровой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принадлежности, анализ символики традиционных образов.;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отдельных песен,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фрагментов обрядов (по выбору учителя).;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A0A55" w:rsidTr="00711350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  <w:tr w:rsidR="005A0A55" w:rsidRPr="002240BA" w:rsidTr="00711350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Pr="00711350" w:rsidRDefault="007113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71135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Народное музыкальное творчество России</w:t>
            </w:r>
          </w:p>
        </w:tc>
      </w:tr>
      <w:tr w:rsidR="00711350" w:rsidTr="00711350">
        <w:trPr>
          <w:trHeight w:hRule="exact" w:val="342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 в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творчестве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профессиональных 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М.И.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Глинка"Камаринсая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". П.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И. Чайковский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Симфония№4 (финал),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для фортепиано с оркестром (3 часть),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романс "Я ли в поле да не травушкой была". М.</w:t>
            </w:r>
          </w:p>
          <w:p w:rsidR="00711350" w:rsidRDefault="00711350">
            <w:pPr>
              <w:autoSpaceDE w:val="0"/>
              <w:autoSpaceDN w:val="0"/>
              <w:spacing w:before="18" w:after="0" w:line="254" w:lineRule="auto"/>
              <w:ind w:left="72" w:right="288"/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Мусоргский Опера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Хованщина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("Рассвет на Москве-реке")"Колыбельная </w:t>
            </w:r>
            <w:r w:rsidRPr="00711350">
              <w:rPr>
                <w:lang w:val="ru-RU"/>
              </w:rPr>
              <w:br/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Ерёмушке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"Песни и пляски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смерти".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И. Паницкий "Полосынька", "Ой, да ты,калинушка".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47" w:lineRule="auto"/>
              <w:ind w:left="72" w:right="272"/>
              <w:jc w:val="both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РНП "Ой ты, степь широкая"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РНП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Калинка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",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Полянка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аутентичного звучания фольклора и фольклорных мелодий в композиторской обработке.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народной песни в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композиторской обработке.;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2—3 фрагментами крупных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сочинений (опера, симфония, концерт, квартет, вариации и т. п.), в которых использованы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подлинные народные мелодии. Наблюдение за принципами композиторской обработки, развития фольклорного тематического материала.;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Посещение концерта, спектакля (просмотр фильма, телепередачи), посвящённого данной теме.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в классе и/или письменная рецензия по результатам просмотра;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A0A55" w:rsidTr="00711350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  <w:tr w:rsidR="005A0A55" w:rsidTr="00711350">
        <w:trPr>
          <w:trHeight w:hRule="exact" w:val="330"/>
        </w:trPr>
        <w:tc>
          <w:tcPr>
            <w:tcW w:w="15450" w:type="dxa"/>
            <w:gridSpan w:val="11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Русская классическая музыка</w:t>
            </w:r>
          </w:p>
        </w:tc>
      </w:tr>
    </w:tbl>
    <w:p w:rsidR="005A0A55" w:rsidRDefault="005A0A55">
      <w:pPr>
        <w:autoSpaceDE w:val="0"/>
        <w:autoSpaceDN w:val="0"/>
        <w:spacing w:after="0" w:line="14" w:lineRule="exact"/>
      </w:pPr>
    </w:p>
    <w:p w:rsidR="005A0A55" w:rsidRDefault="005A0A55">
      <w:pPr>
        <w:sectPr w:rsidR="005A0A55">
          <w:pgSz w:w="16840" w:h="11900"/>
          <w:pgMar w:top="282" w:right="640" w:bottom="11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0A55" w:rsidRDefault="005A0A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1910"/>
        <w:gridCol w:w="996"/>
        <w:gridCol w:w="1274"/>
        <w:gridCol w:w="3674"/>
        <w:gridCol w:w="828"/>
        <w:gridCol w:w="2134"/>
      </w:tblGrid>
      <w:tr w:rsidR="00711350" w:rsidTr="00711350">
        <w:trPr>
          <w:trHeight w:hRule="exact" w:val="246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История страны и народа в музыке русских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52" w:lineRule="auto"/>
              <w:ind w:left="72"/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М.И. Глинка Опера "Иван Сусанин". , А.П. Бородин Опера "Князь Игорь"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(ария князя Игоря, плач Ярославны), Симфония№2 "Богатырская".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С.С.</w:t>
            </w:r>
          </w:p>
          <w:p w:rsidR="00711350" w:rsidRDefault="00711350">
            <w:pPr>
              <w:autoSpaceDE w:val="0"/>
              <w:autoSpaceDN w:val="0"/>
              <w:spacing w:before="2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Прокофьев Кантата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"Александр Невский".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Хор "Улетай на крыльях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ветра"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Казачья песня "Ой, донцы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молодцы",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гимн РФ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шедеврами русской музыки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веков, анализ художественного содержания и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способов выражения патриотической идеи,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гражданского пафоса.;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не менее одного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вокального произведения патриотического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содержания, сочинённого русским композитором-классиком.;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Гимна Российской Федерации.;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художественных фильмов, телепередач, посвящённых творчеству композиторов — членов кружка «Могучая кучка».;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A0A55" w:rsidTr="00711350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  <w:tr w:rsidR="005A0A55" w:rsidRPr="002240BA" w:rsidTr="00711350">
        <w:trPr>
          <w:trHeight w:hRule="exact" w:val="32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Pr="00711350" w:rsidRDefault="0071135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4. </w:t>
            </w:r>
            <w:r w:rsidRPr="0071135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Образы русской и европейской духовной музыки</w:t>
            </w:r>
          </w:p>
        </w:tc>
      </w:tr>
    </w:tbl>
    <w:p w:rsidR="005A0A55" w:rsidRPr="00711350" w:rsidRDefault="005A0A55">
      <w:pPr>
        <w:autoSpaceDE w:val="0"/>
        <w:autoSpaceDN w:val="0"/>
        <w:spacing w:after="0" w:line="14" w:lineRule="exact"/>
        <w:rPr>
          <w:lang w:val="ru-RU"/>
        </w:rPr>
      </w:pPr>
    </w:p>
    <w:p w:rsidR="005A0A55" w:rsidRPr="00711350" w:rsidRDefault="005A0A55">
      <w:pPr>
        <w:rPr>
          <w:lang w:val="ru-RU"/>
        </w:rPr>
        <w:sectPr w:rsidR="005A0A55" w:rsidRPr="0071135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1910"/>
        <w:gridCol w:w="996"/>
        <w:gridCol w:w="1274"/>
        <w:gridCol w:w="3674"/>
        <w:gridCol w:w="828"/>
        <w:gridCol w:w="2134"/>
      </w:tblGrid>
      <w:tr w:rsidR="00711350" w:rsidTr="00711350">
        <w:trPr>
          <w:trHeight w:hRule="exact" w:val="808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Музыкальные жанры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богослужения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Знаменный распев; М.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Березовский. Хоровой </w:t>
            </w:r>
            <w:r w:rsidRPr="00711350">
              <w:rPr>
                <w:lang w:val="ru-RU"/>
              </w:rPr>
              <w:br/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концерт«Не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отвержи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мене во время старости»; Э.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Григ.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45" w:lineRule="auto"/>
              <w:jc w:val="center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Соната для виолончели и фортепиано»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Ι</w:t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часть); Л.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Бетховен. Соната № 7 (экспозиция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Ι</w:t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части); Г.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Аллегри.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30" w:lineRule="auto"/>
              <w:jc w:val="center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«Мизерере» («Помилуй»).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И.С. Бах "Высокая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месса",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Токката и фуга ре минор для органа. Органная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фуга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соль минор. Органная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фуга ля минор. Прелюдия до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мажор (ХТК, том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Ι</w:t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). Фуга ре диез минор (ХТК, том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Ι</w:t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Итальянский концерт.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Прелюдия № 8 ми минор («12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маленьких прелюдий для начинающих»); Дж.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30" w:lineRule="auto"/>
              <w:jc w:val="center"/>
              <w:rPr>
                <w:lang w:val="ru-RU"/>
              </w:rPr>
            </w:pP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Перголези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Stabat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</w:t>
            </w:r>
            <w:proofErr w:type="gram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.</w:t>
            </w:r>
            <w:proofErr w:type="gramEnd"/>
          </w:p>
          <w:p w:rsidR="00711350" w:rsidRPr="00711350" w:rsidRDefault="0071135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Моцарт. Реквием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Dies</w:t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ire</w:t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711350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Lacrimoza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), Г.Ф. Гендель "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Аллилуя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", С.В.</w:t>
            </w:r>
          </w:p>
          <w:p w:rsidR="00711350" w:rsidRPr="00711350" w:rsidRDefault="00711350">
            <w:pPr>
              <w:autoSpaceDE w:val="0"/>
              <w:autoSpaceDN w:val="0"/>
              <w:spacing w:before="18" w:after="0" w:line="250" w:lineRule="auto"/>
              <w:ind w:left="72" w:right="576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Рахманинов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"Всенощная",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"Богородица Дева, радуйся". П.</w:t>
            </w:r>
          </w:p>
          <w:p w:rsidR="00711350" w:rsidRDefault="00711350">
            <w:pPr>
              <w:autoSpaceDE w:val="0"/>
              <w:autoSpaceDN w:val="0"/>
              <w:spacing w:before="20" w:after="0" w:line="252" w:lineRule="auto"/>
              <w:ind w:left="72"/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Чайковский. «Всенощное бдение» («Богородице </w:t>
            </w:r>
            <w:r w:rsidRPr="00711350">
              <w:rPr>
                <w:lang w:val="ru-RU"/>
              </w:rPr>
              <w:br/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Дево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радуйся» № 8), "Литургия св.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Иоанна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Златоуста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"Музыка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всюду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живёт",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"Мир,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который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нужен мне".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Серебристые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снежинки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одним (более полно) или несколькими (фрагментарно) произведениями мировой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музыкальной классики, написанными в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соответствии с религиозным каноном.;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Вокализация музыкальных тем изучаемых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духовных произведений.;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собственного отношения к данной музыке,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рассуждениями, аргументацией своей позиции;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A0A55" w:rsidTr="00711350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  <w:tr w:rsidR="005A0A55" w:rsidTr="00711350">
        <w:trPr>
          <w:trHeight w:hRule="exact" w:val="32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</w:tbl>
    <w:p w:rsidR="005A0A55" w:rsidRDefault="005A0A55">
      <w:pPr>
        <w:autoSpaceDE w:val="0"/>
        <w:autoSpaceDN w:val="0"/>
        <w:spacing w:after="0" w:line="14" w:lineRule="exact"/>
      </w:pPr>
    </w:p>
    <w:p w:rsidR="005A0A55" w:rsidRDefault="005A0A55">
      <w:pPr>
        <w:sectPr w:rsidR="005A0A55">
          <w:pgSz w:w="16840" w:h="11900"/>
          <w:pgMar w:top="284" w:right="640" w:bottom="12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0A55" w:rsidRDefault="005A0A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1910"/>
        <w:gridCol w:w="996"/>
        <w:gridCol w:w="1274"/>
        <w:gridCol w:w="3674"/>
        <w:gridCol w:w="828"/>
        <w:gridCol w:w="2134"/>
      </w:tblGrid>
      <w:tr w:rsidR="00711350" w:rsidTr="00711350">
        <w:trPr>
          <w:trHeight w:hRule="exact" w:val="361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Музыкант и публика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Л. Бетховен. Рондо-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каприччио «Ярость по поводу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утерянного гроша».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Экосез ми бемоль мажор. В. А.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Моцарт ("Турецкий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марш" исп. Д. Беликов),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Н.Паганини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("Кампанелла", "Каприс№24" исп. Е.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Кисин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В.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Горовиц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)), Ф.</w:t>
            </w:r>
          </w:p>
          <w:p w:rsidR="00711350" w:rsidRPr="00711350" w:rsidRDefault="00711350">
            <w:pPr>
              <w:autoSpaceDE w:val="0"/>
              <w:autoSpaceDN w:val="0"/>
              <w:spacing w:before="18" w:after="0" w:line="250" w:lineRule="auto"/>
              <w:ind w:left="72" w:right="43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 "Венгерская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рапсодия№2",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трансцендентальные этюды и др.), И.</w:t>
            </w:r>
          </w:p>
          <w:p w:rsidR="00711350" w:rsidRPr="00711350" w:rsidRDefault="00711350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Брамс "Венгерский танец№5" (исп. Д.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Гарретт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И.С. Бах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№Скерцо" из сюиты с оркестром№2.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А.Цыганков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обработка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рнп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"Коробочка"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(игра на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шумовых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инструментах).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образцами виртуозной музыки.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Размышление над фактами биографий великих музыкантов — как любимцев публики, так и </w:t>
            </w:r>
            <w:r w:rsidRPr="00711350">
              <w:rPr>
                <w:lang w:val="ru-RU"/>
              </w:rPr>
              <w:br/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непóнятых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современниками.;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музыки,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названий и авторов изученных произведений.; Знание и соблюдение общепринятых норм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слушания музыки, правил поведения в концертном зале, театре оперы и балета.;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A0A55" w:rsidTr="00711350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  <w:tr w:rsidR="005A0A55" w:rsidTr="00711350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Жанры музыкального искусства</w:t>
            </w:r>
          </w:p>
        </w:tc>
      </w:tr>
      <w:tr w:rsidR="00711350" w:rsidTr="00711350">
        <w:trPr>
          <w:trHeight w:hRule="exact" w:val="188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Симфоническая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Й. Гайдн Симфония№103 с тремоло литавр, Л.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Бетховен Симфония №5, Симфония №9 (ода "К радости"), В.А. Моцарт Симфония №40, Д.</w:t>
            </w:r>
          </w:p>
          <w:p w:rsidR="00711350" w:rsidRDefault="00711350">
            <w:pPr>
              <w:autoSpaceDE w:val="0"/>
              <w:autoSpaceDN w:val="0"/>
              <w:spacing w:before="20" w:after="0" w:line="250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Шостакович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Симфония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№7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Ленинградская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Ода "К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радости" -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 лейтмотива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</w:t>
            </w:r>
          </w:p>
          <w:p w:rsidR="00711350" w:rsidRPr="00711350" w:rsidRDefault="00711350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Чайковский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Симфония №1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"Зимний путь"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(пластическое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интонирование).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симфонической музыки: программной увертюры, классической 4-частной симфонии.;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(вокализация, пластическое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интонирование, графическое моделирование, инструментальное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музицирование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фрагментов симфонической музыки.;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целиком не менее одного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симфонического произведения.;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A0A55" w:rsidTr="00711350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  <w:tr w:rsidR="005A0A55" w:rsidRPr="002240BA" w:rsidTr="00711350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Pr="00711350" w:rsidRDefault="0071135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Pr="0071135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Связь музыки с другими видами искусства</w:t>
            </w:r>
          </w:p>
        </w:tc>
      </w:tr>
      <w:tr w:rsidR="00711350" w:rsidTr="00711350">
        <w:trPr>
          <w:trHeight w:hRule="exact" w:val="169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и театр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Д.Б.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Кабалевский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Музыка к драматическому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спектаклю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"Ромео и Джульетта", Э. Григ Музыка к драме Г. Ибсена "Пер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Гюнт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Э. Григ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"Песня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Сольвейг".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Э. Григ "Танец </w:t>
            </w:r>
            <w:r w:rsidRPr="00711350">
              <w:rPr>
                <w:lang w:val="ru-RU"/>
              </w:rPr>
              <w:br/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Анитры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(озвучивание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шумовыми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инструментами).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музыки, созданной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отечественными и зарубежными композиторами для драматического театра.;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песни из театральной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постановки. Просмотр видеозаписи спектакля, в котором звучит данная песня.;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Музыкальная викторина на материале изученных фрагментов музыкальных спектаклей.;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A0A55" w:rsidTr="00711350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  <w:tr w:rsidR="005A0A55" w:rsidRPr="002240BA" w:rsidTr="00711350">
        <w:trPr>
          <w:trHeight w:hRule="exact" w:val="32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Pr="00711350" w:rsidRDefault="0071135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8. </w:t>
            </w:r>
            <w:r w:rsidRPr="0071135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Современная музыка: основные жанры и направления</w:t>
            </w:r>
          </w:p>
        </w:tc>
      </w:tr>
    </w:tbl>
    <w:p w:rsidR="005A0A55" w:rsidRPr="00711350" w:rsidRDefault="005A0A55">
      <w:pPr>
        <w:autoSpaceDE w:val="0"/>
        <w:autoSpaceDN w:val="0"/>
        <w:spacing w:after="0" w:line="14" w:lineRule="exact"/>
        <w:rPr>
          <w:lang w:val="ru-RU"/>
        </w:rPr>
      </w:pPr>
    </w:p>
    <w:p w:rsidR="005A0A55" w:rsidRPr="00711350" w:rsidRDefault="005A0A55">
      <w:pPr>
        <w:rPr>
          <w:lang w:val="ru-RU"/>
        </w:rPr>
        <w:sectPr w:rsidR="005A0A55" w:rsidRPr="00711350">
          <w:pgSz w:w="16840" w:h="11900"/>
          <w:pgMar w:top="284" w:right="640" w:bottom="10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1910"/>
        <w:gridCol w:w="996"/>
        <w:gridCol w:w="1274"/>
        <w:gridCol w:w="3674"/>
        <w:gridCol w:w="828"/>
        <w:gridCol w:w="2134"/>
      </w:tblGrid>
      <w:tr w:rsidR="00711350" w:rsidTr="00711350">
        <w:trPr>
          <w:trHeight w:hRule="exact" w:val="207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Мюзикл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Ф.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Лоу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"Моя прекрасная леди", Р.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Роджерс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"Звуки музыки", Э.Л.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Уэббер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"Кошки", "Иисус </w:t>
            </w:r>
            <w:r w:rsidRPr="00711350">
              <w:rPr>
                <w:lang w:val="ru-RU"/>
              </w:rPr>
              <w:br/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Христоссуперзвезда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", А.</w:t>
            </w:r>
          </w:p>
          <w:p w:rsidR="00711350" w:rsidRDefault="00711350">
            <w:pPr>
              <w:autoSpaceDE w:val="0"/>
              <w:autoSpaceDN w:val="0"/>
              <w:spacing w:before="2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Рыбников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Юнона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Авось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Е. Осин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"Алые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паруса", М.</w:t>
            </w:r>
          </w:p>
          <w:p w:rsidR="00711350" w:rsidRDefault="00711350">
            <w:pPr>
              <w:autoSpaceDE w:val="0"/>
              <w:autoSpaceDN w:val="0"/>
              <w:spacing w:before="20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Блантер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Катюша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"Смуглянка"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музыкальными произведениями, сочинёнными зарубежными и отечественными композиторами в жанре мюзикла, сравнение с другими театральными жанрами (опера, балет, драматический спектакль).;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рекламных объявлений о премьерах мюзиклов в современных СМИ.;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видеозаписи одного из мюзиклов, написание собственного рекламного текста для данной постановки.;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8" w:after="0" w:line="247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A0A55" w:rsidTr="00711350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  <w:tr w:rsidR="005A0A55" w:rsidTr="00711350">
        <w:trPr>
          <w:trHeight w:hRule="exact" w:val="348"/>
        </w:trPr>
        <w:tc>
          <w:tcPr>
            <w:tcW w:w="154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  <w:tr w:rsidR="00711350" w:rsidTr="00711350">
        <w:trPr>
          <w:trHeight w:hRule="exact" w:val="198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Музыкальный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 народов Азии и Африки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Д. Гаспарян "Магический дудук", С. Назархан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"Korgim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Kelar", "Adolat Tanovori", "Tushim". </w:t>
            </w:r>
            <w:proofErr w:type="spellStart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Арета</w:t>
            </w:r>
            <w:proofErr w:type="spellEnd"/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Франклин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"Сегодня я пою блюз",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спиричуэл "Вернёмся с Иисусом".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Школьный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блюз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Каникулы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Ритмическая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импровизация.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711350" w:rsidRDefault="0071135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характерных интонаций и ритмов в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звучании традиционной музыки народов Африки и Азии.;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общего и особенного при сравнении изучаемых образцов азиатского фольклора и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фольклора народов России.;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 и исполнение народных песен, танцев.;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76" w:after="0" w:line="250" w:lineRule="auto"/>
              <w:ind w:left="72" w:right="11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 https://resh.edu.ru/ https://uchi.ru/</w:t>
            </w:r>
          </w:p>
        </w:tc>
      </w:tr>
      <w:tr w:rsidR="005A0A55" w:rsidTr="00711350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  <w:tr w:rsidR="005A0A55" w:rsidTr="00711350">
        <w:trPr>
          <w:trHeight w:hRule="exact" w:val="714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Pr="00711350" w:rsidRDefault="0071135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711350">
              <w:rPr>
                <w:lang w:val="ru-RU"/>
              </w:rPr>
              <w:br/>
            </w:r>
            <w:r w:rsidRPr="0071135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</w:tbl>
    <w:p w:rsidR="005A0A55" w:rsidRDefault="005A0A55">
      <w:pPr>
        <w:autoSpaceDE w:val="0"/>
        <w:autoSpaceDN w:val="0"/>
        <w:spacing w:after="0" w:line="14" w:lineRule="exact"/>
      </w:pPr>
    </w:p>
    <w:p w:rsidR="005A0A55" w:rsidRDefault="005A0A55">
      <w:pPr>
        <w:sectPr w:rsidR="005A0A5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0A55" w:rsidRDefault="005A0A55">
      <w:pPr>
        <w:autoSpaceDE w:val="0"/>
        <w:autoSpaceDN w:val="0"/>
        <w:spacing w:after="78" w:line="220" w:lineRule="exact"/>
      </w:pPr>
    </w:p>
    <w:p w:rsidR="005A0A55" w:rsidRDefault="0071135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2358"/>
      </w:tblGrid>
      <w:tr w:rsidR="00711350" w:rsidTr="00711350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711350" w:rsidTr="00711350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50" w:rsidRDefault="00711350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50" w:rsidRDefault="00711350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50" w:rsidRDefault="00711350"/>
        </w:tc>
      </w:tr>
      <w:tr w:rsidR="00711350" w:rsidTr="00711350">
        <w:trPr>
          <w:trHeight w:hRule="exact" w:val="7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Фольклорный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жанр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колыбельной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Свадебный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обряд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64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Рекрутские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песни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плачипричитания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49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Жанр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частушки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10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Народные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истоки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композиторского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творчества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69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Обработки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фольклора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цитаты</w:t>
            </w:r>
            <w:proofErr w:type="spellEnd"/>
            <w:r w:rsidRPr="002240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100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Картины родной природы в творчестве русских и зарубежных композиторов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99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Народные образы в творчестве М. Мусоргского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70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Опера М. Глинки "Иван Сусанин"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71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240BA">
              <w:rPr>
                <w:rFonts w:ascii="Times New Roman" w:hAnsi="Times New Roman" w:cs="Times New Roman"/>
                <w:lang w:val="ru-RU"/>
              </w:rPr>
              <w:t>Опреа</w:t>
            </w:r>
            <w:proofErr w:type="spellEnd"/>
            <w:r w:rsidRPr="002240BA">
              <w:rPr>
                <w:rFonts w:ascii="Times New Roman" w:hAnsi="Times New Roman" w:cs="Times New Roman"/>
                <w:lang w:val="ru-RU"/>
              </w:rPr>
              <w:t xml:space="preserve"> А. Бородина "Князь Игорь"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69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Кантата "Александр Невский" С. Прокофьева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72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религиозная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светская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99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Основные жанры, традиции отечественной духовной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Полифония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фуга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хорал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63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 xml:space="preserve">Духовная музыка отечественных композиторов Развитие музыкальных образов.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Принципы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музыкального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развития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98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Развитие музыкальных образов. Принципы музыкального развития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9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Музыкальная форма - строение музыкального произведения.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Музыканты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2240BA">
              <w:rPr>
                <w:rFonts w:ascii="Times New Roman" w:hAnsi="Times New Roman" w:cs="Times New Roman"/>
              </w:rPr>
              <w:t>виртуозы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6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Программная увертюра как симфонический жанр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6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Образы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симфонической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музыки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71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Композиторы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венские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классики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10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Симфония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№7 "</w:t>
            </w:r>
            <w:proofErr w:type="spellStart"/>
            <w:r w:rsidRPr="002240BA"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" Д.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Шостаковича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127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 xml:space="preserve">Музыка к драматическому спектаклю "Ромео и Джульетта" Д. </w:t>
            </w:r>
            <w:proofErr w:type="spellStart"/>
            <w:r w:rsidRPr="002240BA">
              <w:rPr>
                <w:rFonts w:ascii="Times New Roman" w:hAnsi="Times New Roman" w:cs="Times New Roman"/>
                <w:lang w:val="ru-RU"/>
              </w:rPr>
              <w:t>Кабалевского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71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 xml:space="preserve">Музыка Э. Грига к драме Г. Ибсена "Пер </w:t>
            </w:r>
            <w:proofErr w:type="spellStart"/>
            <w:r w:rsidRPr="002240BA">
              <w:rPr>
                <w:rFonts w:ascii="Times New Roman" w:hAnsi="Times New Roman" w:cs="Times New Roman"/>
                <w:lang w:val="ru-RU"/>
              </w:rPr>
              <w:t>Гюнт</w:t>
            </w:r>
            <w:proofErr w:type="spellEnd"/>
            <w:r w:rsidRPr="002240BA">
              <w:rPr>
                <w:rFonts w:ascii="Times New Roman" w:hAnsi="Times New Roman" w:cs="Times New Roman"/>
                <w:lang w:val="ru-RU"/>
              </w:rPr>
              <w:t>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100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Единство музыки, драматургии, сценической живописи, хореографии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70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Мюзикл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особенности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жанра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9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711350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 xml:space="preserve">Классика жанра - мюзиклы середины </w:t>
            </w:r>
            <w:r w:rsidRPr="002240BA">
              <w:rPr>
                <w:rFonts w:ascii="Times New Roman" w:hAnsi="Times New Roman" w:cs="Times New Roman"/>
              </w:rPr>
              <w:t>XX</w:t>
            </w:r>
            <w:r w:rsidRPr="002240BA">
              <w:rPr>
                <w:rFonts w:ascii="Times New Roman" w:hAnsi="Times New Roman" w:cs="Times New Roman"/>
                <w:lang w:val="ru-RU"/>
              </w:rPr>
              <w:t xml:space="preserve"> 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0A55" w:rsidRDefault="005A0A55">
      <w:pPr>
        <w:autoSpaceDE w:val="0"/>
        <w:autoSpaceDN w:val="0"/>
        <w:spacing w:after="0" w:line="14" w:lineRule="exact"/>
      </w:pPr>
    </w:p>
    <w:p w:rsidR="005A0A55" w:rsidRDefault="005A0A55">
      <w:pPr>
        <w:sectPr w:rsidR="005A0A55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0A55" w:rsidRDefault="005A0A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2358"/>
      </w:tblGrid>
      <w:tr w:rsidR="00711350" w:rsidTr="0061102A">
        <w:trPr>
          <w:trHeight w:hRule="exact" w:val="71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61102A">
            <w:pPr>
              <w:rPr>
                <w:rFonts w:ascii="Times New Roman" w:hAnsi="Times New Roman" w:cs="Times New Roman"/>
              </w:rPr>
            </w:pPr>
            <w:r w:rsidRPr="002240BA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Бернстайн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2240BA">
              <w:rPr>
                <w:rFonts w:ascii="Times New Roman" w:hAnsi="Times New Roman" w:cs="Times New Roman"/>
              </w:rPr>
              <w:t>Вестсайдская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история</w:t>
            </w:r>
            <w:proofErr w:type="spellEnd"/>
            <w:r w:rsidRPr="002240B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711350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61102A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Жанр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рок-оперы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61102A">
        <w:trPr>
          <w:trHeight w:hRule="exact" w:val="63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61102A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А. Рыбников "Юнона и Авось"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61102A">
        <w:trPr>
          <w:trHeight w:hRule="exact" w:val="10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61102A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Уникальные традиции, интонационно-ладовая основа музыки стран 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61102A">
        <w:trPr>
          <w:trHeight w:hRule="exact" w:val="70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61102A">
            <w:pPr>
              <w:rPr>
                <w:rFonts w:ascii="Times New Roman" w:hAnsi="Times New Roman" w:cs="Times New Roman"/>
                <w:lang w:val="ru-RU"/>
              </w:rPr>
            </w:pPr>
            <w:r w:rsidRPr="002240BA">
              <w:rPr>
                <w:rFonts w:ascii="Times New Roman" w:hAnsi="Times New Roman" w:cs="Times New Roman"/>
                <w:lang w:val="ru-RU"/>
              </w:rPr>
              <w:t>Восточные интонации в творчестве композиторов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61102A">
        <w:trPr>
          <w:trHeight w:hRule="exact" w:val="6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61102A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Африканская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музыка-стихия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ритма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1350" w:rsidTr="0061102A">
        <w:trPr>
          <w:trHeight w:hRule="exact" w:val="128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Pr="002240BA" w:rsidRDefault="0061102A">
            <w:pPr>
              <w:rPr>
                <w:rFonts w:ascii="Times New Roman" w:hAnsi="Times New Roman" w:cs="Times New Roman"/>
              </w:rPr>
            </w:pPr>
            <w:proofErr w:type="spellStart"/>
            <w:r w:rsidRPr="002240BA">
              <w:rPr>
                <w:rFonts w:ascii="Times New Roman" w:hAnsi="Times New Roman" w:cs="Times New Roman"/>
              </w:rPr>
              <w:t>Двигательная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40BA">
              <w:rPr>
                <w:rFonts w:ascii="Times New Roman" w:hAnsi="Times New Roman" w:cs="Times New Roman"/>
              </w:rPr>
              <w:t>ритмическая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интонационная</w:t>
            </w:r>
            <w:proofErr w:type="spellEnd"/>
            <w:r w:rsidRPr="002240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0BA">
              <w:rPr>
                <w:rFonts w:ascii="Times New Roman" w:hAnsi="Times New Roman" w:cs="Times New Roman"/>
              </w:rPr>
              <w:t>импровизация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1350" w:rsidRDefault="0071135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0A55" w:rsidTr="00711350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Pr="00711350" w:rsidRDefault="0071135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1135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7113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0A55" w:rsidRDefault="005A0A55"/>
        </w:tc>
      </w:tr>
    </w:tbl>
    <w:p w:rsidR="005A0A55" w:rsidRDefault="005A0A55">
      <w:pPr>
        <w:autoSpaceDE w:val="0"/>
        <w:autoSpaceDN w:val="0"/>
        <w:spacing w:after="0" w:line="14" w:lineRule="exact"/>
      </w:pPr>
    </w:p>
    <w:p w:rsidR="005A0A55" w:rsidRDefault="005A0A55">
      <w:pPr>
        <w:sectPr w:rsidR="005A0A5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bookmarkStart w:id="0" w:name="_GoBack"/>
      <w:bookmarkEnd w:id="0"/>
    </w:p>
    <w:p w:rsidR="005A0A55" w:rsidRDefault="005A0A55">
      <w:pPr>
        <w:autoSpaceDE w:val="0"/>
        <w:autoSpaceDN w:val="0"/>
        <w:spacing w:after="78" w:line="220" w:lineRule="exact"/>
      </w:pPr>
    </w:p>
    <w:p w:rsidR="005A0A55" w:rsidRDefault="0071135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A0A55" w:rsidRPr="00711350" w:rsidRDefault="00711350">
      <w:pPr>
        <w:autoSpaceDE w:val="0"/>
        <w:autoSpaceDN w:val="0"/>
        <w:spacing w:before="346" w:after="0" w:line="30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Музыка, 7 класс/Сергеева Г.П., Критская Е.Д., Акционерное общество «Издательство «Просвещение»; Введите свой вариант:</w:t>
      </w:r>
    </w:p>
    <w:p w:rsidR="005A0A55" w:rsidRPr="00711350" w:rsidRDefault="00711350">
      <w:pPr>
        <w:autoSpaceDE w:val="0"/>
        <w:autoSpaceDN w:val="0"/>
        <w:spacing w:before="262" w:after="0" w:line="300" w:lineRule="auto"/>
        <w:ind w:right="288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по музыке 5-8 классы "Уроки музыки" Г.П. Сергеева,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Е.Д.Критская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. Москва "Просвещение" 2017 год</w:t>
      </w:r>
    </w:p>
    <w:p w:rsidR="005A0A55" w:rsidRPr="00711350" w:rsidRDefault="00711350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A0A55" w:rsidRPr="00711350" w:rsidRDefault="005A0A55">
      <w:pPr>
        <w:rPr>
          <w:lang w:val="ru-RU"/>
        </w:rPr>
        <w:sectPr w:rsidR="005A0A55" w:rsidRPr="00711350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5A0A55" w:rsidRPr="00711350" w:rsidRDefault="005A0A55">
      <w:pPr>
        <w:autoSpaceDE w:val="0"/>
        <w:autoSpaceDN w:val="0"/>
        <w:spacing w:after="78" w:line="220" w:lineRule="exact"/>
        <w:rPr>
          <w:lang w:val="ru-RU"/>
        </w:rPr>
      </w:pPr>
    </w:p>
    <w:p w:rsidR="005A0A55" w:rsidRPr="00711350" w:rsidRDefault="00711350">
      <w:pPr>
        <w:autoSpaceDE w:val="0"/>
        <w:autoSpaceDN w:val="0"/>
        <w:spacing w:after="0" w:line="230" w:lineRule="auto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A0A55" w:rsidRPr="00711350" w:rsidRDefault="00711350">
      <w:pPr>
        <w:autoSpaceDE w:val="0"/>
        <w:autoSpaceDN w:val="0"/>
        <w:spacing w:before="346" w:after="0" w:line="302" w:lineRule="auto"/>
        <w:ind w:right="5040"/>
        <w:rPr>
          <w:lang w:val="ru-RU"/>
        </w:r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Компьютер, музыкальный центр, фортепиано, экран.</w:t>
      </w:r>
    </w:p>
    <w:p w:rsidR="005A0A55" w:rsidRPr="00711350" w:rsidRDefault="00711350" w:rsidP="0061102A">
      <w:pPr>
        <w:autoSpaceDE w:val="0"/>
        <w:autoSpaceDN w:val="0"/>
        <w:spacing w:before="262" w:after="0" w:line="302" w:lineRule="auto"/>
        <w:ind w:right="720"/>
        <w:rPr>
          <w:lang w:val="ru-RU"/>
        </w:rPr>
        <w:sectPr w:rsidR="005A0A55" w:rsidRPr="0071135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71135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ПРАКТИЧЕСКИХ РАБОТ </w:t>
      </w:r>
      <w:r w:rsidRPr="00711350">
        <w:rPr>
          <w:lang w:val="ru-RU"/>
        </w:rPr>
        <w:br/>
      </w:r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 xml:space="preserve">Ноты, музыкальные инструменты ( металлофоны, колокольчики, </w:t>
      </w:r>
      <w:proofErr w:type="spellStart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клависы</w:t>
      </w:r>
      <w:proofErr w:type="spellEnd"/>
      <w:r w:rsidRPr="00711350">
        <w:rPr>
          <w:rFonts w:ascii="Times New Roman" w:eastAsia="Times New Roman" w:hAnsi="Times New Roman"/>
          <w:color w:val="000000"/>
          <w:sz w:val="24"/>
          <w:lang w:val="ru-RU"/>
        </w:rPr>
        <w:t>, коробочки, свирели)</w:t>
      </w:r>
    </w:p>
    <w:p w:rsidR="00711350" w:rsidRPr="00711350" w:rsidRDefault="00711350">
      <w:pPr>
        <w:rPr>
          <w:lang w:val="ru-RU"/>
        </w:rPr>
      </w:pPr>
    </w:p>
    <w:sectPr w:rsidR="00711350" w:rsidRPr="0071135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240BA"/>
    <w:rsid w:val="0029639D"/>
    <w:rsid w:val="00326F90"/>
    <w:rsid w:val="005A0A55"/>
    <w:rsid w:val="0061102A"/>
    <w:rsid w:val="0071135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D2CD27C-B00A-40F8-9DDC-7E6FB0C3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TuWoILtTLpShUQS5pvShtCEGjwJyWHx1vHUJHOH58z0=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HrcILLcmz7nAO4Ezoflu7nGFcFOtvz3EyqOq4bOH1hray/ZORyTk16i/w2XG9HSf
BRFMWcCWz6T/mCNiJ8b70g==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jcfijty7WQPxfJznVQQfbJlfvhw=</DigestValue>
      </Reference>
      <Reference URI="/word/fontTable.xml?ContentType=application/vnd.openxmlformats-officedocument.wordprocessingml.fontTable+xml">
        <DigestMethod Algorithm="http://www.w3.org/2000/09/xmldsig#sha1"/>
        <DigestValue>+9iBNmdkA5pOKDZ7MbPQE9thKMI=</DigestValue>
      </Reference>
      <Reference URI="/word/numbering.xml?ContentType=application/vnd.openxmlformats-officedocument.wordprocessingml.numbering+xml">
        <DigestMethod Algorithm="http://www.w3.org/2000/09/xmldsig#sha1"/>
        <DigestValue>8YkZMDwYJXM/S8xg9KS0BpzjD/o=</DigestValue>
      </Reference>
      <Reference URI="/word/settings.xml?ContentType=application/vnd.openxmlformats-officedocument.wordprocessingml.settings+xml">
        <DigestMethod Algorithm="http://www.w3.org/2000/09/xmldsig#sha1"/>
        <DigestValue>uUQg3MCVfM/qXjWBzbeUFQIUA80=</DigestValue>
      </Reference>
      <Reference URI="/word/styles.xml?ContentType=application/vnd.openxmlformats-officedocument.wordprocessingml.styles+xml">
        <DigestMethod Algorithm="http://www.w3.org/2000/09/xmldsig#sha1"/>
        <DigestValue>4cNI9dpN/3FK9la/wPV/VCgWc38=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2022-10-09T20:37:18Z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F2A7F2-721E-4720-ABFB-9EDC7C36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5701</Words>
  <Characters>32501</Characters>
  <Application>Microsoft Office Word</Application>
  <DocSecurity>0</DocSecurity>
  <Lines>270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dns</cp:lastModifiedBy>
  <cp:revision>4</cp:revision>
  <dcterms:created xsi:type="dcterms:W3CDTF">2013-12-23T23:15:00Z</dcterms:created>
  <dcterms:modified xsi:type="dcterms:W3CDTF">2022-10-07T15:13:00Z</dcterms:modified>
  <cp:category/>
</cp:coreProperties>
</file>